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F91" w:rsidRPr="005D5ABD" w:rsidRDefault="00613FF9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From: </w:t>
      </w:r>
      <w:r w:rsidR="005D5ABD">
        <w:rPr>
          <w:rFonts w:asciiTheme="minorHAnsi" w:hAnsiTheme="minorHAnsi"/>
          <w:sz w:val="22"/>
          <w:szCs w:val="22"/>
        </w:rPr>
        <w:t xml:space="preserve">Agnes </w:t>
      </w:r>
      <w:proofErr w:type="spellStart"/>
      <w:r w:rsidR="005D5ABD">
        <w:rPr>
          <w:rFonts w:asciiTheme="minorHAnsi" w:hAnsiTheme="minorHAnsi"/>
          <w:sz w:val="22"/>
          <w:szCs w:val="22"/>
        </w:rPr>
        <w:t>Madikile</w:t>
      </w:r>
      <w:proofErr w:type="spellEnd"/>
    </w:p>
    <w:p w:rsidR="00FD5F91" w:rsidRPr="005D5ABD" w:rsidRDefault="005D5ABD" w:rsidP="00FD5F91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CEO</w:t>
      </w:r>
    </w:p>
    <w:p w:rsidR="009A462A" w:rsidRPr="005D5ABD" w:rsidRDefault="005D5ABD" w:rsidP="009A462A">
      <w:pPr>
        <w:pStyle w:val="RecipientAddress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Global Motivators</w:t>
      </w:r>
    </w:p>
    <w:p w:rsidR="00AE4849" w:rsidRPr="00AE4849" w:rsidRDefault="00D27A70" w:rsidP="00AE4849">
      <w:pPr>
        <w:pStyle w:val="Salutation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Dear </w:t>
      </w:r>
      <w:r w:rsidR="00DF130C">
        <w:rPr>
          <w:rFonts w:asciiTheme="minorHAnsi" w:hAnsiTheme="minorHAnsi"/>
          <w:sz w:val="22"/>
          <w:szCs w:val="22"/>
        </w:rPr>
        <w:t>&lt;&lt;Name&gt;&gt; &lt;&lt;Surname&gt;&gt;</w:t>
      </w:r>
      <w:bookmarkStart w:id="0" w:name="_GoBack"/>
      <w:bookmarkEnd w:id="0"/>
    </w:p>
    <w:p w:rsidR="0066376F" w:rsidRPr="005D5ABD" w:rsidRDefault="0066376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Thank you for speaking at the monthly meeting of </w:t>
      </w:r>
      <w:r w:rsidR="005D5ABD"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on</w:t>
      </w:r>
      <w:r w:rsidR="005D5ABD">
        <w:rPr>
          <w:rFonts w:asciiTheme="minorHAnsi" w:hAnsiTheme="minorHAnsi"/>
          <w:sz w:val="22"/>
          <w:szCs w:val="22"/>
        </w:rPr>
        <w:t xml:space="preserve"> </w:t>
      </w:r>
      <w:r w:rsidR="00613FF9">
        <w:rPr>
          <w:rFonts w:asciiTheme="minorHAnsi" w:hAnsiTheme="minorHAnsi"/>
          <w:sz w:val="22"/>
          <w:szCs w:val="22"/>
        </w:rPr>
        <w:t>&lt;&lt;Date of Speech&gt;&gt;</w:t>
      </w:r>
      <w:r w:rsidRPr="005D5ABD">
        <w:rPr>
          <w:rFonts w:asciiTheme="minorHAnsi" w:hAnsiTheme="minorHAnsi"/>
          <w:sz w:val="22"/>
          <w:szCs w:val="22"/>
        </w:rPr>
        <w:t xml:space="preserve">. Your presentation on </w:t>
      </w:r>
      <w:r w:rsidR="005D5ABD">
        <w:rPr>
          <w:rFonts w:asciiTheme="minorHAnsi" w:hAnsiTheme="minorHAnsi"/>
          <w:sz w:val="22"/>
          <w:szCs w:val="22"/>
        </w:rPr>
        <w:t>keeping motivated</w:t>
      </w:r>
      <w:r w:rsidRPr="005D5ABD">
        <w:rPr>
          <w:rFonts w:asciiTheme="minorHAnsi" w:hAnsiTheme="minorHAnsi"/>
          <w:sz w:val="22"/>
          <w:szCs w:val="22"/>
        </w:rPr>
        <w:t xml:space="preserve"> was very well received by our </w:t>
      </w:r>
      <w:r w:rsidR="005D5ABD"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>. The information in your speech</w:t>
      </w:r>
      <w:r w:rsidR="00613FF9">
        <w:rPr>
          <w:rFonts w:asciiTheme="minorHAnsi" w:hAnsiTheme="minorHAnsi"/>
          <w:sz w:val="22"/>
          <w:szCs w:val="22"/>
        </w:rPr>
        <w:t xml:space="preserve">, which was your &lt;&lt;Number of speeches&gt;&gt; appearance, </w:t>
      </w:r>
      <w:r w:rsidRPr="005D5ABD">
        <w:rPr>
          <w:rFonts w:asciiTheme="minorHAnsi" w:hAnsiTheme="minorHAnsi"/>
          <w:sz w:val="22"/>
          <w:szCs w:val="22"/>
        </w:rPr>
        <w:t xml:space="preserve">and the additional reference material you provided were both fascinating and timely. </w:t>
      </w:r>
    </w:p>
    <w:p w:rsidR="0066376F" w:rsidRPr="005D5ABD" w:rsidRDefault="0066376F" w:rsidP="005D5ABD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 xml:space="preserve">We hope that you enjoyed </w:t>
      </w:r>
      <w:r w:rsidR="00613FF9">
        <w:rPr>
          <w:rFonts w:asciiTheme="minorHAnsi" w:hAnsiTheme="minorHAnsi"/>
          <w:sz w:val="22"/>
          <w:szCs w:val="22"/>
        </w:rPr>
        <w:t xml:space="preserve">the interaction </w:t>
      </w:r>
      <w:r w:rsidR="003046AA">
        <w:rPr>
          <w:rFonts w:asciiTheme="minorHAnsi" w:hAnsiTheme="minorHAnsi"/>
          <w:sz w:val="22"/>
          <w:szCs w:val="22"/>
        </w:rPr>
        <w:t xml:space="preserve">with </w:t>
      </w:r>
      <w:r w:rsidR="003046AA" w:rsidRPr="005D5ABD">
        <w:rPr>
          <w:rFonts w:asciiTheme="minorHAnsi" w:hAnsiTheme="minorHAnsi"/>
          <w:sz w:val="22"/>
          <w:szCs w:val="22"/>
        </w:rPr>
        <w:t>the</w:t>
      </w:r>
      <w:r w:rsidRPr="005D5ABD">
        <w:rPr>
          <w:rFonts w:asciiTheme="minorHAnsi" w:hAnsiTheme="minorHAnsi"/>
          <w:sz w:val="22"/>
          <w:szCs w:val="22"/>
        </w:rPr>
        <w:t xml:space="preserve"> </w:t>
      </w:r>
      <w:r w:rsidR="005D5ABD">
        <w:rPr>
          <w:rFonts w:asciiTheme="minorHAnsi" w:hAnsiTheme="minorHAnsi"/>
          <w:sz w:val="22"/>
          <w:szCs w:val="22"/>
        </w:rPr>
        <w:t>staff</w:t>
      </w:r>
      <w:r w:rsidRPr="005D5ABD">
        <w:rPr>
          <w:rFonts w:asciiTheme="minorHAnsi" w:hAnsiTheme="minorHAnsi"/>
          <w:sz w:val="22"/>
          <w:szCs w:val="22"/>
        </w:rPr>
        <w:t xml:space="preserve"> of </w:t>
      </w:r>
      <w:r w:rsidR="005D5ABD">
        <w:rPr>
          <w:rFonts w:asciiTheme="minorHAnsi" w:hAnsiTheme="minorHAnsi"/>
          <w:sz w:val="22"/>
          <w:szCs w:val="22"/>
        </w:rPr>
        <w:t>Johnson Realty</w:t>
      </w:r>
      <w:r w:rsidRPr="005D5ABD">
        <w:rPr>
          <w:rFonts w:asciiTheme="minorHAnsi" w:hAnsiTheme="minorHAnsi"/>
          <w:sz w:val="22"/>
          <w:szCs w:val="22"/>
        </w:rPr>
        <w:t xml:space="preserve"> and that you will consider returning in the future to continue the discussion.</w:t>
      </w:r>
      <w:r w:rsidR="00636C6F" w:rsidRPr="005D5ABD">
        <w:rPr>
          <w:rFonts w:asciiTheme="minorHAnsi" w:hAnsiTheme="minorHAnsi"/>
          <w:sz w:val="22"/>
          <w:szCs w:val="22"/>
        </w:rPr>
        <w:t xml:space="preserve"> </w:t>
      </w:r>
    </w:p>
    <w:p w:rsidR="00272AE7" w:rsidRPr="005D5ABD" w:rsidRDefault="0066376F" w:rsidP="0066376F">
      <w:pPr>
        <w:pStyle w:val="BodyText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Thank you again for taking the time to speak at our meeting</w:t>
      </w:r>
      <w:r w:rsidR="00272AE7" w:rsidRPr="005D5ABD">
        <w:rPr>
          <w:rFonts w:asciiTheme="minorHAnsi" w:hAnsiTheme="minorHAnsi"/>
          <w:sz w:val="22"/>
          <w:szCs w:val="22"/>
        </w:rPr>
        <w:t>.</w:t>
      </w:r>
    </w:p>
    <w:p w:rsidR="00FD5F91" w:rsidRPr="005D5ABD" w:rsidRDefault="00D27A70" w:rsidP="00FD5F91">
      <w:pPr>
        <w:pStyle w:val="Closing"/>
        <w:rPr>
          <w:rFonts w:asciiTheme="minorHAnsi" w:hAnsiTheme="minorHAnsi"/>
          <w:sz w:val="22"/>
          <w:szCs w:val="22"/>
        </w:rPr>
      </w:pPr>
      <w:r w:rsidRPr="005D5ABD">
        <w:rPr>
          <w:rFonts w:asciiTheme="minorHAnsi" w:hAnsiTheme="minorHAnsi"/>
          <w:sz w:val="22"/>
          <w:szCs w:val="22"/>
        </w:rPr>
        <w:t>Sincerely,</w:t>
      </w:r>
    </w:p>
    <w:p w:rsidR="00CF13D7" w:rsidRPr="005D5ABD" w:rsidRDefault="00CF13D7" w:rsidP="00FD5F91">
      <w:pPr>
        <w:pStyle w:val="Signature"/>
        <w:rPr>
          <w:rFonts w:asciiTheme="minorHAnsi" w:hAnsiTheme="minorHAnsi"/>
          <w:sz w:val="22"/>
          <w:szCs w:val="22"/>
        </w:rPr>
      </w:pPr>
    </w:p>
    <w:sectPr w:rsidR="00CF13D7" w:rsidRPr="005D5ABD" w:rsidSect="00CF13D7">
      <w:headerReference w:type="default" r:id="rId8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C6F" w:rsidRDefault="00636C6F">
      <w:r>
        <w:separator/>
      </w:r>
    </w:p>
  </w:endnote>
  <w:endnote w:type="continuationSeparator" w:id="0">
    <w:p w:rsidR="00636C6F" w:rsidRDefault="00636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C6F" w:rsidRDefault="00636C6F">
      <w:r>
        <w:separator/>
      </w:r>
    </w:p>
  </w:footnote>
  <w:footnote w:type="continuationSeparator" w:id="0">
    <w:p w:rsidR="00636C6F" w:rsidRDefault="00636C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C6F" w:rsidRPr="000B7DA8" w:rsidRDefault="00636C6F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 w:rsidRPr="000B7DA8">
      <w:fldChar w:fldCharType="begin"/>
    </w:r>
    <w:r w:rsidRPr="000B7DA8">
      <w:instrText>CREATEDATE  \@ "MMMM d, yyyy"  \* MERGEFORMAT</w:instrText>
    </w:r>
    <w:r w:rsidRPr="000B7DA8">
      <w:fldChar w:fldCharType="separate"/>
    </w:r>
    <w:r>
      <w:rPr>
        <w:noProof/>
      </w:rPr>
      <w:t>June 14, 2019</w:t>
    </w:r>
    <w:r w:rsidRPr="000B7DA8">
      <w:fldChar w:fldCharType="end"/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941027403"/>
  </wne:recipientData>
  <wne:recipientData>
    <wne:active wne:val="1"/>
    <wne:hash wne:val="-1320102204"/>
  </wne:recipientData>
  <wne:recipientData>
    <wne:active wne:val="1"/>
    <wne:hash wne:val="1819971233"/>
  </wne:recipientData>
  <wne:recipientData>
    <wne:active wne:val="1"/>
    <wne:hash wne:val="-516825840"/>
  </wne:recipientData>
  <wne:recipientData>
    <wne:active wne:val="1"/>
    <wne:hash wne:val="-1884367586"/>
  </wne:recipientData>
  <wne:recipientData>
    <wne:active wne:val="1"/>
    <wne:hash wne:val="-1732133379"/>
  </wne:recipientData>
  <wne:recipientData>
    <wne:active wne:val="1"/>
    <wne:hash wne:val="-1815957304"/>
  </wne:recipientData>
  <wne:recipientData>
    <wne:active wne:val="1"/>
    <wne:hash wne:val="1468929613"/>
  </wne:recipientData>
  <wne:recipientData>
    <wne:active wne:val="1"/>
    <wne:hash wne:val="1442139727"/>
  </wne:recipientData>
  <wne:recipientData>
    <wne:active wne:val="1"/>
    <wne:hash wne:val="-471034847"/>
  </wne:recipientData>
  <wne:recipientData>
    <wne:active wne:val="1"/>
    <wne:hash wne:val="-726462361"/>
  </wne:recipientData>
  <wne:recipientData>
    <wne:active wne:val="1"/>
    <wne:hash wne:val="493929239"/>
  </wne:recipientData>
  <wne:recipientData>
    <wne:active wne:val="1"/>
    <wne:hash wne:val="-2044245729"/>
  </wne:recipientData>
  <wne:recipientData>
    <wne:active wne:val="1"/>
    <wne:hash wne:val="699871356"/>
  </wne:recipientData>
  <wne:recipientData>
    <wne:active wne:val="1"/>
    <wne:hash wne:val="-224122458"/>
  </wne:recipientData>
  <wne:recipientData>
    <wne:active wne:val="1"/>
    <wne:hash wne:val="1557890462"/>
  </wne:recipientData>
  <wne:recipientData>
    <wne:active wne:val="1"/>
    <wne:hash wne:val="-1271355162"/>
  </wne:recipientData>
  <wne:recipientData>
    <wne:active wne:val="1"/>
    <wne:hash wne:val="866836085"/>
  </wne:recipientData>
  <wne:recipientData>
    <wne:active wne:val="1"/>
    <wne:hash wne:val="1877265577"/>
  </wne:recipientData>
  <wne:recipientData>
    <wne:active wne:val="1"/>
    <wne:hash wne:val="-1809082053"/>
  </wne:recipientData>
  <wne:recipientData>
    <wne:active wne:val="1"/>
    <wne:hash wne:val="482484494"/>
  </wne:recipientData>
  <wne:recipientData>
    <wne:active wne:val="1"/>
    <wne:hash wne:val="-1969899206"/>
  </wne:recipientData>
  <wne:recipientData>
    <wne:active wne:val="1"/>
    <wne:hash wne:val="-1765614103"/>
  </wne:recipientData>
  <wne:recipientData>
    <wne:active wne:val="1"/>
    <wne:hash wne:val="1967205381"/>
  </wne:recipientData>
  <wne:recipientData>
    <wne:active wne:val="1"/>
    <wne:hash wne:val="1280344764"/>
  </wne:recipientData>
  <wne:recipientData>
    <wne:active wne:val="1"/>
    <wne:hash wne:val="-554830434"/>
  </wne:recipientData>
  <wne:recipientData>
    <wne:active wne:val="1"/>
    <wne:hash wne:val="1607042982"/>
  </wne:recipientData>
  <wne:recipientData>
    <wne:active wne:val="1"/>
    <wne:hash wne:val="977953950"/>
  </wne:recipientData>
  <wne:recipientData>
    <wne:active wne:val="1"/>
    <wne:hash wne:val="-148614761"/>
  </wne:recipientData>
  <wne:recipientData>
    <wne:active wne:val="1"/>
    <wne:hash wne:val="561459657"/>
  </wne:recipientData>
  <wne:recipientData>
    <wne:active wne:val="1"/>
    <wne:hash wne:val="-238029041"/>
  </wne:recipientData>
  <wne:recipientData>
    <wne:active wne:val="1"/>
    <wne:hash wne:val="-852728557"/>
  </wne:recipientData>
  <wne:recipientData>
    <wne:active wne:val="1"/>
    <wne:hash wne:val="1996116118"/>
  </wne:recipientData>
  <wne:recipientData>
    <wne:active wne:val="1"/>
    <wne:hash wne:val="-274482561"/>
  </wne:recipientData>
  <wne:recipientData>
    <wne:active wne:val="1"/>
    <wne:hash wne:val="-61744633"/>
  </wne:recipientData>
  <wne:recipientData>
    <wne:active wne:val="1"/>
    <wne:hash wne:val="2010219576"/>
  </wne:recipientData>
  <wne:recipientData>
    <wne:active wne:val="1"/>
    <wne:hash wne:val="-651245951"/>
  </wne:recipientData>
  <wne:recipientData>
    <wne:active wne:val="1"/>
    <wne:hash wne:val="-2107677460"/>
  </wne:recipientData>
  <wne:recipientData>
    <wne:active wne:val="1"/>
    <wne:hash wne:val="37321650"/>
  </wne:recipientData>
  <wne:recipientData>
    <wne:active wne:val="1"/>
    <wne:hash wne:val="-2026558588"/>
  </wne:recipientData>
  <wne:recipientData>
    <wne:active wne:val="1"/>
    <wne:hash wne:val="-277171187"/>
  </wne:recipientData>
  <wne:recipientData>
    <wne:active wne:val="1"/>
    <wne:hash wne:val="-940772972"/>
  </wne:recipientData>
  <wne:recipientData>
    <wne:active wne:val="1"/>
    <wne:hash wne:val="1276687098"/>
  </wne:recipientData>
  <wne:recipientData>
    <wne:active wne:val="1"/>
    <wne:hash wne:val="-1912958505"/>
  </wne:recipientData>
  <wne:recipientData>
    <wne:active wne:val="1"/>
    <wne:hash wne:val="-1167444963"/>
  </wne:recipientData>
  <wne:recipientData>
    <wne:active wne:val="1"/>
    <wne:hash wne:val="-656895876"/>
  </wne:recipientData>
  <wne:recipientData>
    <wne:active wne:val="1"/>
    <wne:hash wne:val="1072935050"/>
  </wne:recipientData>
  <wne:recipientData>
    <wne:active wne:val="1"/>
    <wne:hash wne:val="1221084485"/>
  </wne:recipientData>
  <wne:recipientData>
    <wne:active wne:val="1"/>
    <wne:hash wne:val="1707639330"/>
  </wne:recipientData>
  <wne:recipientData>
    <wne:active wne:val="1"/>
    <wne:hash wne:val="-710760375"/>
  </wne:recipientData>
  <wne:recipientData>
    <wne:active wne:val="0"/>
  </wne:recipientData>
  <wne:recipientData>
    <wne:active wne:val="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E:\TTRO\TTRO_Datafiles\Gr11_PractActivities\Chapter7\Act7.1\Act7.1(Letter)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Clients_Kliënte$` "/>
    <w:dataSource r:id="rId2"/>
    <w:activeRecord w:val="50"/>
    <w:odso>
      <w:udl w:val="Provider=Microsoft.ACE.OLEDB.12.0;User ID=Admin;Data Source=E:\TTRO\TTRO_Datafiles\Gr11_PractActivities\Chapter7\Act7.1\Act7.1(Letter)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Clients_Kliënte$"/>
      <w:src r:id="rId3"/>
      <w:colDelim w:val="9"/>
      <w:type w:val="database"/>
      <w:fHdr/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type w:val="dbColumn"/>
        <w:name w:val="Surname"/>
        <w:mappedName w:val="Last Name"/>
        <w:column w:val="1"/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recipientData r:id="rId4"/>
    </w:odso>
  </w:mailMerge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1DF"/>
    <w:rsid w:val="000B7DA8"/>
    <w:rsid w:val="000F2F1D"/>
    <w:rsid w:val="0013733D"/>
    <w:rsid w:val="00165240"/>
    <w:rsid w:val="001B0EB0"/>
    <w:rsid w:val="001C39C4"/>
    <w:rsid w:val="001C3B37"/>
    <w:rsid w:val="001D185A"/>
    <w:rsid w:val="001F379C"/>
    <w:rsid w:val="00204EBD"/>
    <w:rsid w:val="00211CE3"/>
    <w:rsid w:val="0021430B"/>
    <w:rsid w:val="00255735"/>
    <w:rsid w:val="00267CC0"/>
    <w:rsid w:val="00272AE7"/>
    <w:rsid w:val="002F341B"/>
    <w:rsid w:val="003046AA"/>
    <w:rsid w:val="00333A3F"/>
    <w:rsid w:val="003A65CF"/>
    <w:rsid w:val="004029BF"/>
    <w:rsid w:val="00422D2C"/>
    <w:rsid w:val="00452DEA"/>
    <w:rsid w:val="004B5B67"/>
    <w:rsid w:val="00517A98"/>
    <w:rsid w:val="00530AAD"/>
    <w:rsid w:val="00575B10"/>
    <w:rsid w:val="005B2344"/>
    <w:rsid w:val="005D5ABD"/>
    <w:rsid w:val="005F4F00"/>
    <w:rsid w:val="00613FF9"/>
    <w:rsid w:val="0061751D"/>
    <w:rsid w:val="006308D8"/>
    <w:rsid w:val="00636C6F"/>
    <w:rsid w:val="00643A94"/>
    <w:rsid w:val="00650B2F"/>
    <w:rsid w:val="0066376F"/>
    <w:rsid w:val="006F02C2"/>
    <w:rsid w:val="007334AD"/>
    <w:rsid w:val="007347D7"/>
    <w:rsid w:val="00744147"/>
    <w:rsid w:val="00767097"/>
    <w:rsid w:val="007834BF"/>
    <w:rsid w:val="007C2960"/>
    <w:rsid w:val="007D03C5"/>
    <w:rsid w:val="007F303E"/>
    <w:rsid w:val="00852CDA"/>
    <w:rsid w:val="008753EE"/>
    <w:rsid w:val="00876FF3"/>
    <w:rsid w:val="00885F32"/>
    <w:rsid w:val="008C0A78"/>
    <w:rsid w:val="009321DF"/>
    <w:rsid w:val="00956F81"/>
    <w:rsid w:val="00981E11"/>
    <w:rsid w:val="009A462A"/>
    <w:rsid w:val="009D33F8"/>
    <w:rsid w:val="009E1724"/>
    <w:rsid w:val="009F2F6E"/>
    <w:rsid w:val="009F34DD"/>
    <w:rsid w:val="00A46190"/>
    <w:rsid w:val="00AE27A5"/>
    <w:rsid w:val="00AE4849"/>
    <w:rsid w:val="00B26817"/>
    <w:rsid w:val="00B76823"/>
    <w:rsid w:val="00BD0BBB"/>
    <w:rsid w:val="00BE5394"/>
    <w:rsid w:val="00C833FF"/>
    <w:rsid w:val="00CC2ADC"/>
    <w:rsid w:val="00CE2C65"/>
    <w:rsid w:val="00CF13D7"/>
    <w:rsid w:val="00D12684"/>
    <w:rsid w:val="00D27A70"/>
    <w:rsid w:val="00DF130C"/>
    <w:rsid w:val="00E514C5"/>
    <w:rsid w:val="00EA5EAF"/>
    <w:rsid w:val="00F07C74"/>
    <w:rsid w:val="00F301DF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8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8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E:\TTRO\TTRO_Datafiles\Gr11_PractActivities\Chapter7\Act7.1\Act7.1(Letter).xlsx" TargetMode="External"/><Relationship Id="rId2" Type="http://schemas.openxmlformats.org/officeDocument/2006/relationships/mailMergeSource" Target="file:///E:\TTRO\TTRO_Datafiles\Gr11_PractActivities\Chapter7\Act7.1\Act7.1(Letter).xlsx" TargetMode="External"/><Relationship Id="rId1" Type="http://schemas.openxmlformats.org/officeDocument/2006/relationships/attachedTemplate" Target="file:///C:\Users\Marianne\AppData\Roaming\Microsoft\Templates\Thank%20you%20letter%20to%20speaker.dot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Thank you letter to speaker</Template>
  <TotalTime>1827</TotalTime>
  <Pages>1</Pages>
  <Words>99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Ighsaan Francis</cp:lastModifiedBy>
  <cp:revision>5</cp:revision>
  <cp:lastPrinted>2002-01-24T15:21:00Z</cp:lastPrinted>
  <dcterms:created xsi:type="dcterms:W3CDTF">2019-06-14T08:09:00Z</dcterms:created>
  <dcterms:modified xsi:type="dcterms:W3CDTF">2019-06-15T14:34:00Z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TC060910251033</vt:lpwstr>
  </property>
</Properties>
</file>